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EMSI-EVENT.POSITION.TYPE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30-10-2023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 xml:space="preserve">POINT 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>
              <w:t>Point géographique unique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 xml:space="preserve">CERCLE 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>
              <w:t>Un cercle défini par le centre et n'importe quel point de la circonférence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 xml:space="preserve">SURFACE 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>
              <w:t>Une liste de points formant une ligne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 xml:space="preserve">GRID 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>
              <w:t>Une surface fermée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 xml:space="preserve">POLYGON 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>
              <w:t>Une liste de points formant une ligne fermée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 xml:space="preserve">ELLIPSE </w:t>
            </w:r>
          </w:p>
        </w:tc>
        <w:tc>
          <w:tcPr>
            <w:tcW w:type="dxa" w:w="2160"/>
          </w:tcPr>
          <w:p>
            <w:r/>
          </w:p>
        </w:tc>
        <w:tc>
          <w:tcPr>
            <w:tcW w:type="dxa" w:w="2160"/>
          </w:tcPr>
          <w:p>
            <w:r>
              <w:t>Une ellipse définie par 3 points : la position des 2 foyers et une position sur le contour.</w:t>
            </w:r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74A20B5-2586-4A35-B64B-534A12B6262C}"/>
</file>

<file path=customXml/itemProps3.xml><?xml version="1.0" encoding="utf-8"?>
<ds:datastoreItem xmlns:ds="http://schemas.openxmlformats.org/officeDocument/2006/customXml" ds:itemID="{9A8288E3-50A5-44B7-87F8-0AE0E01EB415}"/>
</file>

<file path=customXml/itemProps4.xml><?xml version="1.0" encoding="utf-8"?>
<ds:datastoreItem xmlns:ds="http://schemas.openxmlformats.org/officeDocument/2006/customXml" ds:itemID="{90736B22-B0F4-4713-9D55-01E32451C48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